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7C1612-B9DC-4012-8BB7-A3D0E5DA902C}"/>
</file>

<file path=customXml/itemProps3.xml><?xml version="1.0" encoding="utf-8"?>
<ds:datastoreItem xmlns:ds="http://schemas.openxmlformats.org/officeDocument/2006/customXml" ds:itemID="{97C0B754-368E-4992-AB4A-AAAFD4DAA32F}"/>
</file>

<file path=customXml/itemProps4.xml><?xml version="1.0" encoding="utf-8"?>
<ds:datastoreItem xmlns:ds="http://schemas.openxmlformats.org/officeDocument/2006/customXml" ds:itemID="{D91A1FF9-9667-41BB-8424-BB9EF577A6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